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8F0E6" w14:textId="77777777" w:rsidR="00531156" w:rsidRDefault="00A97F7B">
      <w:pPr>
        <w:pStyle w:val="Heading1"/>
      </w:pPr>
      <w:r>
        <w:t>Mahoning County, Ohio – Dental Resources</w:t>
      </w:r>
    </w:p>
    <w:p w14:paraId="508E9C5E" w14:textId="77777777" w:rsidR="00531156" w:rsidRPr="00A97F7B" w:rsidRDefault="00A97F7B" w:rsidP="00A97F7B">
      <w:pPr>
        <w:pStyle w:val="ListParagraph"/>
        <w:numPr>
          <w:ilvl w:val="0"/>
          <w:numId w:val="10"/>
        </w:numPr>
        <w:rPr>
          <w:b/>
          <w:bCs/>
        </w:rPr>
      </w:pPr>
      <w:r w:rsidRPr="00A97F7B">
        <w:rPr>
          <w:b/>
          <w:bCs/>
        </w:rPr>
        <w:t>Mobile Dental Clinic – Mercy Health / Buhl Regional Health Foundation</w:t>
      </w:r>
    </w:p>
    <w:p w14:paraId="095B1F5C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Provides free mobile dental services to underserved children and adults</w:t>
      </w:r>
    </w:p>
    <w:p w14:paraId="053F7346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Services include exams, cleanings, fillings, extractions, and preventive care</w:t>
      </w:r>
    </w:p>
    <w:p w14:paraId="7AB0BFE7" w14:textId="77777777" w:rsidR="00A97F7B" w:rsidRDefault="00A97F7B" w:rsidP="00A97F7B">
      <w:pPr>
        <w:pStyle w:val="ListParagraph"/>
        <w:numPr>
          <w:ilvl w:val="1"/>
          <w:numId w:val="12"/>
        </w:numPr>
      </w:pPr>
      <w:r>
        <w:t>Based in Hubbard, OH (serves Mahoning County)</w:t>
      </w:r>
    </w:p>
    <w:p w14:paraId="0A11A2E2" w14:textId="7CDE640A" w:rsidR="00531156" w:rsidRDefault="00A97F7B" w:rsidP="00A97F7B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https://buhlregionalhealthfoundation.org/programs/mobile-dental-clinic</w:t>
        </w:r>
      </w:hyperlink>
    </w:p>
    <w:p w14:paraId="31E44E77" w14:textId="77777777" w:rsidR="00A97F7B" w:rsidRDefault="00A97F7B" w:rsidP="00A97F7B">
      <w:pPr>
        <w:pStyle w:val="ListParagraph"/>
      </w:pPr>
    </w:p>
    <w:p w14:paraId="61A27EAF" w14:textId="77777777" w:rsidR="00531156" w:rsidRPr="00A97F7B" w:rsidRDefault="00A97F7B" w:rsidP="00A97F7B">
      <w:pPr>
        <w:pStyle w:val="ListParagraph"/>
        <w:numPr>
          <w:ilvl w:val="0"/>
          <w:numId w:val="10"/>
        </w:numPr>
        <w:rPr>
          <w:b/>
          <w:bCs/>
        </w:rPr>
      </w:pPr>
      <w:r w:rsidRPr="00A97F7B">
        <w:rPr>
          <w:b/>
          <w:bCs/>
        </w:rPr>
        <w:t>St. Elizabeth Youngstown Hospital Dental Clinic</w:t>
      </w:r>
    </w:p>
    <w:p w14:paraId="1C35FB05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 xml:space="preserve">Provides general dentistry services </w:t>
      </w:r>
    </w:p>
    <w:p w14:paraId="0386A08E" w14:textId="77777777" w:rsidR="00A97F7B" w:rsidRDefault="00A97F7B" w:rsidP="00A97F7B">
      <w:pPr>
        <w:pStyle w:val="ListParagraph"/>
        <w:numPr>
          <w:ilvl w:val="1"/>
          <w:numId w:val="12"/>
        </w:numPr>
      </w:pPr>
      <w:r>
        <w:t>Address: 1001 Covington Street, Youngstown, OH</w:t>
      </w:r>
    </w:p>
    <w:p w14:paraId="31E2DD76" w14:textId="2469A25D" w:rsidR="00531156" w:rsidRDefault="00A97F7B" w:rsidP="00A97F7B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https://smilehelpnow.com/clinic-location/st-elizabeth-youngstown-hospital-dental-clinic</w:t>
        </w:r>
      </w:hyperlink>
    </w:p>
    <w:p w14:paraId="2520B536" w14:textId="77777777" w:rsidR="00A97F7B" w:rsidRDefault="00A97F7B" w:rsidP="00A97F7B">
      <w:pPr>
        <w:pStyle w:val="ListParagraph"/>
      </w:pPr>
    </w:p>
    <w:p w14:paraId="6756C232" w14:textId="77777777" w:rsidR="00531156" w:rsidRPr="00A97F7B" w:rsidRDefault="00A97F7B" w:rsidP="00A97F7B">
      <w:pPr>
        <w:pStyle w:val="ListParagraph"/>
        <w:numPr>
          <w:ilvl w:val="0"/>
          <w:numId w:val="10"/>
        </w:numPr>
        <w:rPr>
          <w:b/>
          <w:bCs/>
        </w:rPr>
      </w:pPr>
      <w:r w:rsidRPr="00A97F7B">
        <w:rPr>
          <w:b/>
          <w:bCs/>
        </w:rPr>
        <w:t>ONE Health Ohio – Dental Care</w:t>
      </w:r>
    </w:p>
    <w:p w14:paraId="3F8A391E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Offers comprehensive dental care for adults and children</w:t>
      </w:r>
    </w:p>
    <w:p w14:paraId="6CC08C05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Sliding fee scale available for uninsured individuals</w:t>
      </w:r>
    </w:p>
    <w:p w14:paraId="21317765" w14:textId="77777777" w:rsidR="00A97F7B" w:rsidRDefault="00A97F7B" w:rsidP="00A97F7B">
      <w:pPr>
        <w:pStyle w:val="ListParagraph"/>
        <w:numPr>
          <w:ilvl w:val="1"/>
          <w:numId w:val="12"/>
        </w:numPr>
      </w:pPr>
      <w:r>
        <w:t>Locations in Mahoning and Trumbull Counties</w:t>
      </w:r>
    </w:p>
    <w:p w14:paraId="0664D933" w14:textId="60972348" w:rsidR="00531156" w:rsidRDefault="00A97F7B" w:rsidP="00A97F7B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https://onehealthohio.org/dental-care</w:t>
        </w:r>
      </w:hyperlink>
    </w:p>
    <w:p w14:paraId="2F780CB5" w14:textId="77777777" w:rsidR="00A97F7B" w:rsidRDefault="00A97F7B" w:rsidP="00A97F7B">
      <w:pPr>
        <w:pStyle w:val="ListParagraph"/>
      </w:pPr>
    </w:p>
    <w:p w14:paraId="65ED359E" w14:textId="77777777" w:rsidR="00531156" w:rsidRPr="00A97F7B" w:rsidRDefault="00A97F7B" w:rsidP="00A97F7B">
      <w:pPr>
        <w:pStyle w:val="ListParagraph"/>
        <w:numPr>
          <w:ilvl w:val="0"/>
          <w:numId w:val="10"/>
        </w:numPr>
        <w:rPr>
          <w:b/>
          <w:bCs/>
        </w:rPr>
      </w:pPr>
      <w:r w:rsidRPr="00A97F7B">
        <w:rPr>
          <w:b/>
          <w:bCs/>
        </w:rPr>
        <w:t>Mercy Health – Youngstown Dental Care</w:t>
      </w:r>
    </w:p>
    <w:p w14:paraId="2209FCEB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Provides dental services including preventive, restorative, and specialty care</w:t>
      </w:r>
    </w:p>
    <w:p w14:paraId="231DB31B" w14:textId="77777777" w:rsidR="00A97F7B" w:rsidRDefault="00A97F7B" w:rsidP="00A97F7B">
      <w:pPr>
        <w:pStyle w:val="ListParagraph"/>
        <w:numPr>
          <w:ilvl w:val="1"/>
          <w:numId w:val="12"/>
        </w:numPr>
      </w:pPr>
      <w:r>
        <w:t>Located in Youngstown, OH</w:t>
      </w:r>
    </w:p>
    <w:p w14:paraId="582EE229" w14:textId="0983DF64" w:rsidR="00531156" w:rsidRDefault="00A97F7B" w:rsidP="00A97F7B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https://www.mercy.com/locations/specialty-locations/other-locations/mercy-health-youngstown-dental-care</w:t>
        </w:r>
      </w:hyperlink>
    </w:p>
    <w:p w14:paraId="3834899F" w14:textId="77777777" w:rsidR="00A97F7B" w:rsidRDefault="00A97F7B" w:rsidP="00A97F7B">
      <w:pPr>
        <w:pStyle w:val="ListParagraph"/>
      </w:pPr>
    </w:p>
    <w:p w14:paraId="19A73117" w14:textId="77777777" w:rsidR="00531156" w:rsidRPr="00A97F7B" w:rsidRDefault="00A97F7B" w:rsidP="00A97F7B">
      <w:pPr>
        <w:pStyle w:val="ListParagraph"/>
        <w:numPr>
          <w:ilvl w:val="0"/>
          <w:numId w:val="10"/>
        </w:numPr>
        <w:rPr>
          <w:b/>
          <w:bCs/>
        </w:rPr>
      </w:pPr>
      <w:r w:rsidRPr="00A97F7B">
        <w:rPr>
          <w:b/>
          <w:bCs/>
        </w:rPr>
        <w:t>Orlosky Dental – Austintown, OH</w:t>
      </w:r>
    </w:p>
    <w:p w14:paraId="26C6D158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General family dental practice including cleanings, fillings, crowns, and restorative care</w:t>
      </w:r>
    </w:p>
    <w:p w14:paraId="3E12EBF0" w14:textId="69C7885A" w:rsidR="00531156" w:rsidRDefault="00A97F7B" w:rsidP="00A97F7B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https://orloskydental.com</w:t>
        </w:r>
      </w:hyperlink>
    </w:p>
    <w:p w14:paraId="68630953" w14:textId="77777777" w:rsidR="00A97F7B" w:rsidRDefault="00A97F7B" w:rsidP="00A97F7B">
      <w:pPr>
        <w:pStyle w:val="ListParagraph"/>
      </w:pPr>
    </w:p>
    <w:p w14:paraId="76F232F2" w14:textId="77777777" w:rsidR="00531156" w:rsidRPr="00A97F7B" w:rsidRDefault="00A97F7B" w:rsidP="00A97F7B">
      <w:pPr>
        <w:pStyle w:val="ListParagraph"/>
        <w:numPr>
          <w:ilvl w:val="0"/>
          <w:numId w:val="10"/>
        </w:numPr>
        <w:rPr>
          <w:b/>
          <w:bCs/>
        </w:rPr>
      </w:pPr>
      <w:r w:rsidRPr="00A97F7B">
        <w:rPr>
          <w:b/>
          <w:bCs/>
        </w:rPr>
        <w:t>Jamboree Dental – Youngstown, OH</w:t>
      </w:r>
    </w:p>
    <w:p w14:paraId="7DAB6F38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Specializes in children’s dental care</w:t>
      </w:r>
    </w:p>
    <w:p w14:paraId="6914D0ED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Accepts Medicaid and offers flexible payment options</w:t>
      </w:r>
    </w:p>
    <w:p w14:paraId="4499692C" w14:textId="151BDDB3" w:rsidR="00531156" w:rsidRDefault="00A97F7B" w:rsidP="00A97F7B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https://www.jamboreekidsdental.com</w:t>
        </w:r>
      </w:hyperlink>
    </w:p>
    <w:p w14:paraId="20182FAB" w14:textId="77777777" w:rsidR="00A97F7B" w:rsidRDefault="00A97F7B" w:rsidP="00A97F7B">
      <w:pPr>
        <w:pStyle w:val="ListParagraph"/>
      </w:pPr>
    </w:p>
    <w:p w14:paraId="4C648F2E" w14:textId="77777777" w:rsidR="00531156" w:rsidRPr="00A97F7B" w:rsidRDefault="00A97F7B" w:rsidP="00A97F7B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A97F7B">
        <w:rPr>
          <w:b/>
          <w:bCs/>
        </w:rPr>
        <w:t>DentalWorks</w:t>
      </w:r>
      <w:proofErr w:type="spellEnd"/>
      <w:r w:rsidRPr="00A97F7B">
        <w:rPr>
          <w:b/>
          <w:bCs/>
        </w:rPr>
        <w:t xml:space="preserve"> – Southern Park (Boardman / Youngstown Area)</w:t>
      </w:r>
    </w:p>
    <w:p w14:paraId="1847C2CE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Offers new patient promotions including free exams, X-rays, and consultations</w:t>
      </w:r>
    </w:p>
    <w:p w14:paraId="1C57FAAE" w14:textId="77777777" w:rsidR="00A97F7B" w:rsidRDefault="00A97F7B" w:rsidP="00A97F7B">
      <w:pPr>
        <w:pStyle w:val="ListParagraph"/>
        <w:numPr>
          <w:ilvl w:val="0"/>
          <w:numId w:val="12"/>
        </w:numPr>
      </w:pPr>
      <w:r>
        <w:t>Accepts many types of insurance</w:t>
      </w:r>
    </w:p>
    <w:p w14:paraId="48D5BB84" w14:textId="53591A6F" w:rsidR="00531156" w:rsidRDefault="00A97F7B" w:rsidP="00A97F7B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https://www.dentalworks.com/offices/ohio/southern-park</w:t>
        </w:r>
      </w:hyperlink>
      <w:r>
        <w:t xml:space="preserve"> </w:t>
      </w:r>
    </w:p>
    <w:sectPr w:rsidR="0053115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5919C4"/>
    <w:multiLevelType w:val="hybridMultilevel"/>
    <w:tmpl w:val="0142C120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46F84FE8"/>
    <w:multiLevelType w:val="hybridMultilevel"/>
    <w:tmpl w:val="92368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95D4D"/>
    <w:multiLevelType w:val="hybridMultilevel"/>
    <w:tmpl w:val="B530A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524591">
    <w:abstractNumId w:val="8"/>
  </w:num>
  <w:num w:numId="2" w16cid:durableId="927738640">
    <w:abstractNumId w:val="6"/>
  </w:num>
  <w:num w:numId="3" w16cid:durableId="742607921">
    <w:abstractNumId w:val="5"/>
  </w:num>
  <w:num w:numId="4" w16cid:durableId="1230919094">
    <w:abstractNumId w:val="4"/>
  </w:num>
  <w:num w:numId="5" w16cid:durableId="639579733">
    <w:abstractNumId w:val="7"/>
  </w:num>
  <w:num w:numId="6" w16cid:durableId="372121101">
    <w:abstractNumId w:val="3"/>
  </w:num>
  <w:num w:numId="7" w16cid:durableId="1114523582">
    <w:abstractNumId w:val="2"/>
  </w:num>
  <w:num w:numId="8" w16cid:durableId="1549029444">
    <w:abstractNumId w:val="1"/>
  </w:num>
  <w:num w:numId="9" w16cid:durableId="781345683">
    <w:abstractNumId w:val="0"/>
  </w:num>
  <w:num w:numId="10" w16cid:durableId="2123766250">
    <w:abstractNumId w:val="11"/>
  </w:num>
  <w:num w:numId="11" w16cid:durableId="660499808">
    <w:abstractNumId w:val="10"/>
  </w:num>
  <w:num w:numId="12" w16cid:durableId="8166099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35191"/>
    <w:rsid w:val="00531156"/>
    <w:rsid w:val="00532585"/>
    <w:rsid w:val="00A97F7B"/>
    <w:rsid w:val="00AA1D8D"/>
    <w:rsid w:val="00B47730"/>
    <w:rsid w:val="00CB0664"/>
    <w:rsid w:val="00F226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E9E1E3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A97F7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ehealthohio.org/dental-car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milehelpnow.com/clinic-location/st-elizabeth-youngstown-hospital-dental-clinic" TargetMode="External"/><Relationship Id="rId12" Type="http://schemas.openxmlformats.org/officeDocument/2006/relationships/hyperlink" Target="https://www.dentalworks.com/offices/ohio/southern-par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uhlregionalhealthfoundation.org/programs/mobile-dental-clinic" TargetMode="External"/><Relationship Id="rId11" Type="http://schemas.openxmlformats.org/officeDocument/2006/relationships/hyperlink" Target="https://www.jamboreekidsdenta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rloskydenta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ercy.com/locations/specialty-locations/other-locations/mercy-health-youngstown-dental-car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1934</Characters>
  <Application>Microsoft Office Word</Application>
  <DocSecurity>0</DocSecurity>
  <Lines>50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2025-10-02T16:28:00Z</cp:lastPrinted>
  <dcterms:created xsi:type="dcterms:W3CDTF">2025-10-02T16:28:00Z</dcterms:created>
  <dcterms:modified xsi:type="dcterms:W3CDTF">2026-01-21T17:21:00Z</dcterms:modified>
  <cp:category/>
</cp:coreProperties>
</file>